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décision d'engager le véhicule a été prise 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a été engagée mais n’a pas encore quittée la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partie de la base, pour se rendre sur les lieux de l’intervention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engagée a été annulée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ARRIVEE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 et a commencé la prise en charge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 La ressource quitte les lieux de l’intervention vers la destination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à la destination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FINMED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patient a été pris en charge sur le plateau technique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quitte la destination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est en cours de retour à la base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rentrée à la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735D96-9895-48D2-8990-F5D3C6A09FDE}"/>
</file>

<file path=customXml/itemProps3.xml><?xml version="1.0" encoding="utf-8"?>
<ds:datastoreItem xmlns:ds="http://schemas.openxmlformats.org/officeDocument/2006/customXml" ds:itemID="{CAC5F079-17DB-425E-BE74-298964A0CB25}"/>
</file>

<file path=customXml/itemProps4.xml><?xml version="1.0" encoding="utf-8"?>
<ds:datastoreItem xmlns:ds="http://schemas.openxmlformats.org/officeDocument/2006/customXml" ds:itemID="{F1A9B74F-15CB-46DB-B258-396E328323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